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0E9" w:rsidRDefault="000060E9" w:rsidP="00573FD3">
      <w:pPr>
        <w:pStyle w:val="Tytu"/>
        <w:tabs>
          <w:tab w:val="left" w:pos="851"/>
        </w:tabs>
        <w:spacing w:line="360" w:lineRule="auto"/>
        <w:rPr>
          <w:noProof/>
          <w:sz w:val="40"/>
          <w:szCs w:val="40"/>
        </w:rPr>
      </w:pPr>
      <w:r w:rsidRPr="007A6848">
        <w:rPr>
          <w:noProof/>
          <w:sz w:val="40"/>
          <w:szCs w:val="40"/>
        </w:rPr>
        <w:t>Część I</w:t>
      </w:r>
      <w:r>
        <w:rPr>
          <w:noProof/>
          <w:sz w:val="40"/>
          <w:szCs w:val="40"/>
        </w:rPr>
        <w:t>II</w:t>
      </w:r>
      <w:r w:rsidRPr="007A6848">
        <w:rPr>
          <w:noProof/>
          <w:sz w:val="40"/>
          <w:szCs w:val="40"/>
        </w:rPr>
        <w:t xml:space="preserve"> </w:t>
      </w:r>
      <w:r w:rsidR="00E44417">
        <w:rPr>
          <w:noProof/>
          <w:sz w:val="40"/>
          <w:szCs w:val="40"/>
        </w:rPr>
        <w:t>–</w:t>
      </w:r>
      <w:r>
        <w:rPr>
          <w:noProof/>
          <w:sz w:val="40"/>
          <w:szCs w:val="40"/>
        </w:rPr>
        <w:t xml:space="preserve"> Trójkąty</w:t>
      </w:r>
    </w:p>
    <w:p w:rsidR="00E44417" w:rsidRPr="00E44417" w:rsidRDefault="00E44417" w:rsidP="00E44417">
      <w:pPr>
        <w:rPr>
          <w:lang w:eastAsia="pl-PL"/>
        </w:rPr>
      </w:pPr>
      <w:bookmarkStart w:id="0" w:name="_GoBack"/>
      <w:bookmarkEnd w:id="0"/>
    </w:p>
    <w:p w:rsidR="000060E9" w:rsidRPr="001C21F0" w:rsidRDefault="0038520B" w:rsidP="0038520B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29" style="position:absolute;left:0;text-align:left;margin-left:38.5pt;margin-top:47.6pt;width:352pt;height:2in;z-index:1" coordorigin="1540,2433" coordsize="7040,2880">
            <v:group id="_x0000_s1030" style="position:absolute;left:1540;top:2793;width:4070;height:1620" coordorigin="2530,2793" coordsize="4070,1620">
              <v:rect id="_x0000_s1031" style="position:absolute;left:2530;top:3333;width:2200;height:1080" filled="f" strokecolor="#36f" strokeweight="1.5pt"/>
              <v:line id="_x0000_s1032" style="position:absolute;flip:y" from="2530,2793" to="4400,3333" strokecolor="#36f" strokeweight="1.5pt"/>
              <v:line id="_x0000_s1033" style="position:absolute;flip:y" from="4730,2793" to="6600,3333" strokecolor="#36f" strokeweight="1.5pt"/>
              <v:rect id="_x0000_s1034" style="position:absolute;left:4400;top:2793;width:2200;height:1080" filled="f" strokecolor="#36f" strokeweight="1.5pt">
                <v:stroke dashstyle="dash"/>
              </v:rect>
              <v:line id="_x0000_s1035" style="position:absolute;flip:y" from="2530,3873" to="4400,4413" strokecolor="#36f" strokeweight="1.5pt">
                <v:stroke dashstyle="dash"/>
              </v:line>
              <v:line id="_x0000_s1036" style="position:absolute;flip:y" from="4730,3873" to="6600,4413" strokecolor="#36f" strokeweight="1.5pt"/>
              <v:line id="_x0000_s1037" style="position:absolute" from="4400,2793" to="6600,2793" strokecolor="#36f" strokeweight="1.5pt"/>
              <v:line id="_x0000_s1038" style="position:absolute" from="6600,2793" to="6600,3873" strokecolor="#36f" strokeweight="1.5pt"/>
            </v:group>
            <v:group id="_x0000_s1039" style="position:absolute;left:6710;top:2433;width:1870;height:2880" coordorigin="7150,5313" coordsize="1870,2880"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40" type="#_x0000_t8" style="position:absolute;left:7150;top:5313;width:1870;height:900" adj="5059" filled="f" strokecolor="#0c0" strokeweight="1.5pt"/>
              <v:shape id="_x0000_s1041" type="#_x0000_t8" style="position:absolute;left:7150;top:7293;width:1870;height:900" adj="5001" filled="f" strokecolor="#0c0" strokeweight="1pt">
                <v:stroke dashstyle="dash"/>
              </v:shape>
              <v:line id="_x0000_s1042" style="position:absolute" from="7590,6213" to="7590,8193" strokecolor="#0c0" strokeweight="1.5pt"/>
              <v:line id="_x0000_s1043" style="position:absolute" from="8580,6213" to="8580,8193" strokecolor="#0c0" strokeweight="1.5pt"/>
              <v:line id="_x0000_s1044" style="position:absolute" from="9020,5313" to="9020,7293" strokecolor="#0c0" strokeweight="1.5pt"/>
              <v:line id="_x0000_s1045" style="position:absolute" from="7150,5313" to="7150,7293" strokecolor="#0c0" strokeweight="1.5pt"/>
              <v:line id="_x0000_s1046" style="position:absolute" from="7150,7293" to="7590,8193" strokecolor="#0c0" strokeweight="1.5pt"/>
              <v:line id="_x0000_s1047" style="position:absolute" from="7590,8193" to="8580,8193" strokecolor="#0c0" strokeweight="1.5pt"/>
              <v:line id="_x0000_s1048" style="position:absolute;flip:y" from="8580,7293" to="9020,8193" strokecolor="#0c0" strokeweight="1.5pt"/>
            </v:group>
          </v:group>
        </w:pict>
      </w:r>
      <w:r w:rsidR="000060E9" w:rsidRPr="001C21F0">
        <w:t xml:space="preserve"> </w:t>
      </w:r>
      <w:r w:rsidR="000060E9"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trójkąt, jaki tworzy dwie krawędzie i przekątna ściany</w:t>
      </w:r>
      <w:r w:rsidR="000060E9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0060E9" w:rsidRDefault="000060E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060E9" w:rsidRDefault="000060E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060E9" w:rsidRDefault="000060E9" w:rsidP="00E44417">
      <w:pPr>
        <w:spacing w:line="360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w:br/>
      </w:r>
    </w:p>
    <w:p w:rsidR="000060E9" w:rsidRPr="007A6848" w:rsidRDefault="000060E9" w:rsidP="00721099">
      <w:pPr>
        <w:spacing w:line="360" w:lineRule="auto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060E9" w:rsidRPr="007A6848" w:rsidRDefault="000060E9" w:rsidP="0038520B">
      <w:pPr>
        <w:numPr>
          <w:ilvl w:val="0"/>
          <w:numId w:val="6"/>
        </w:numPr>
        <w:spacing w:line="24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 w:rsidRPr="001C21F0"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trójkąt, którego jednym bokiem jest przekątna graniastosłupa, drugim przekątna podstawy, a trzecim bokiem trójkąta jest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krawędź boczna</w:t>
      </w:r>
      <w:r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0060E9" w:rsidRDefault="0038520B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49" style="position:absolute;left:0;text-align:left;margin-left:44pt;margin-top:9.65pt;width:352pt;height:2in;z-index:2" coordorigin="1540,2433" coordsize="7040,2880">
            <v:group id="_x0000_s1050" style="position:absolute;left:1540;top:2793;width:4070;height:1620" coordorigin="2530,2793" coordsize="4070,1620">
              <v:rect id="_x0000_s1051" style="position:absolute;left:2530;top:3333;width:2200;height:1080" filled="f" strokecolor="#36f" strokeweight="1.5pt"/>
              <v:line id="_x0000_s1052" style="position:absolute;flip:y" from="2530,2793" to="4400,3333" strokecolor="#36f" strokeweight="1.5pt"/>
              <v:line id="_x0000_s1053" style="position:absolute;flip:y" from="4730,2793" to="6600,3333" strokecolor="#36f" strokeweight="1.5pt"/>
              <v:rect id="_x0000_s1054" style="position:absolute;left:4400;top:2793;width:2200;height:1080" filled="f" strokecolor="#36f" strokeweight="1.5pt">
                <v:stroke dashstyle="dash"/>
              </v:rect>
              <v:line id="_x0000_s1055" style="position:absolute;flip:y" from="2530,3873" to="4400,4413" strokecolor="#36f" strokeweight="1.5pt">
                <v:stroke dashstyle="dash"/>
              </v:line>
              <v:line id="_x0000_s1056" style="position:absolute;flip:y" from="4730,3873" to="6600,4413" strokecolor="#36f" strokeweight="1.5pt"/>
              <v:line id="_x0000_s1057" style="position:absolute" from="4400,2793" to="6600,2793" strokecolor="#36f" strokeweight="1.5pt"/>
              <v:line id="_x0000_s1058" style="position:absolute" from="6600,2793" to="6600,3873" strokecolor="#36f" strokeweight="1.5pt"/>
            </v:group>
            <v:group id="_x0000_s1059" style="position:absolute;left:6710;top:2433;width:1870;height:2880" coordorigin="7150,5313" coordsize="1870,2880">
              <v:shape id="_x0000_s1060" type="#_x0000_t8" style="position:absolute;left:7150;top:5313;width:1870;height:900" adj="5059" filled="f" strokecolor="#0c0" strokeweight="1.5pt"/>
              <v:shape id="_x0000_s1061" type="#_x0000_t8" style="position:absolute;left:7150;top:7293;width:1870;height:900" adj="5001" filled="f" strokecolor="#0c0" strokeweight="1pt">
                <v:stroke dashstyle="dash"/>
              </v:shape>
              <v:line id="_x0000_s1062" style="position:absolute" from="7590,6213" to="7590,8193" strokecolor="#0c0" strokeweight="1.5pt"/>
              <v:line id="_x0000_s1063" style="position:absolute" from="8580,6213" to="8580,8193" strokecolor="#0c0" strokeweight="1.5pt"/>
              <v:line id="_x0000_s1064" style="position:absolute" from="9020,5313" to="9020,7293" strokecolor="#0c0" strokeweight="1.5pt"/>
              <v:line id="_x0000_s1065" style="position:absolute" from="7150,5313" to="7150,7293" strokecolor="#0c0" strokeweight="1.5pt"/>
              <v:line id="_x0000_s1066" style="position:absolute" from="7150,7293" to="7590,8193" strokecolor="#0c0" strokeweight="1.5pt"/>
              <v:line id="_x0000_s1067" style="position:absolute" from="7590,8193" to="8580,8193" strokecolor="#0c0" strokeweight="1.5pt"/>
              <v:line id="_x0000_s1068" style="position:absolute;flip:y" from="8580,7293" to="9020,8193" strokecolor="#0c0" strokeweight="1.5pt"/>
            </v:group>
          </v:group>
        </w:pict>
      </w:r>
    </w:p>
    <w:p w:rsidR="000060E9" w:rsidRDefault="000060E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060E9" w:rsidRDefault="000060E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060E9" w:rsidRDefault="000060E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060E9" w:rsidRPr="007A6848" w:rsidRDefault="000060E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060E9" w:rsidRPr="007A6848" w:rsidRDefault="000060E9" w:rsidP="0038520B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 w:rsidRPr="001C21F0">
        <w:t xml:space="preserve"> 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trójkąt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, którego każdy bok jest przekątną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ściany</w:t>
      </w:r>
      <w:r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0060E9" w:rsidRDefault="0038520B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69" style="position:absolute;left:0;text-align:left;margin-left:38.5pt;margin-top:11.55pt;width:352pt;height:2in;z-index:3" coordorigin="1540,2433" coordsize="7040,2880">
            <v:group id="_x0000_s1070" style="position:absolute;left:1540;top:2793;width:4070;height:1620" coordorigin="2530,2793" coordsize="4070,1620">
              <v:rect id="_x0000_s1071" style="position:absolute;left:2530;top:3333;width:2200;height:1080" filled="f" strokecolor="#36f" strokeweight="1.5pt"/>
              <v:line id="_x0000_s1072" style="position:absolute;flip:y" from="2530,2793" to="4400,3333" strokecolor="#36f" strokeweight="1.5pt"/>
              <v:line id="_x0000_s1073" style="position:absolute;flip:y" from="4730,2793" to="6600,3333" strokecolor="#36f" strokeweight="1.5pt"/>
              <v:rect id="_x0000_s1074" style="position:absolute;left:4400;top:2793;width:2200;height:1080" filled="f" strokecolor="#36f" strokeweight="1.5pt">
                <v:stroke dashstyle="dash"/>
              </v:rect>
              <v:line id="_x0000_s1075" style="position:absolute;flip:y" from="2530,3873" to="4400,4413" strokecolor="#36f" strokeweight="1.5pt">
                <v:stroke dashstyle="dash"/>
              </v:line>
              <v:line id="_x0000_s1076" style="position:absolute;flip:y" from="4730,3873" to="6600,4413" strokecolor="#36f" strokeweight="1.5pt"/>
              <v:line id="_x0000_s1077" style="position:absolute" from="4400,2793" to="6600,2793" strokecolor="#36f" strokeweight="1.5pt"/>
              <v:line id="_x0000_s1078" style="position:absolute" from="6600,2793" to="6600,3873" strokecolor="#36f" strokeweight="1.5pt"/>
            </v:group>
            <v:group id="_x0000_s1079" style="position:absolute;left:6710;top:2433;width:1870;height:2880" coordorigin="7150,5313" coordsize="1870,2880">
              <v:shape id="_x0000_s1080" type="#_x0000_t8" style="position:absolute;left:7150;top:5313;width:1870;height:900" adj="5059" filled="f" strokecolor="#0c0" strokeweight="1.5pt"/>
              <v:shape id="_x0000_s1081" type="#_x0000_t8" style="position:absolute;left:7150;top:7293;width:1870;height:900" adj="5001" filled="f" strokecolor="#0c0" strokeweight="1pt">
                <v:stroke dashstyle="dash"/>
              </v:shape>
              <v:line id="_x0000_s1082" style="position:absolute" from="7590,6213" to="7590,8193" strokecolor="#0c0" strokeweight="1.5pt"/>
              <v:line id="_x0000_s1083" style="position:absolute" from="8580,6213" to="8580,8193" strokecolor="#0c0" strokeweight="1.5pt"/>
              <v:line id="_x0000_s1084" style="position:absolute" from="9020,5313" to="9020,7293" strokecolor="#0c0" strokeweight="1.5pt"/>
              <v:line id="_x0000_s1085" style="position:absolute" from="7150,5313" to="7150,7293" strokecolor="#0c0" strokeweight="1.5pt"/>
              <v:line id="_x0000_s1086" style="position:absolute" from="7150,7293" to="7590,8193" strokecolor="#0c0" strokeweight="1.5pt"/>
              <v:line id="_x0000_s1087" style="position:absolute" from="7590,8193" to="8580,8193" strokecolor="#0c0" strokeweight="1.5pt"/>
              <v:line id="_x0000_s1088" style="position:absolute;flip:y" from="8580,7293" to="9020,8193" strokecolor="#0c0" strokeweight="1.5pt"/>
            </v:group>
          </v:group>
        </w:pict>
      </w:r>
    </w:p>
    <w:p w:rsidR="000060E9" w:rsidRDefault="000060E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060E9" w:rsidRPr="007A6848" w:rsidRDefault="000060E9" w:rsidP="00721099">
      <w:pPr>
        <w:spacing w:line="360" w:lineRule="auto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060E9" w:rsidRPr="007A6848" w:rsidRDefault="000060E9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</w:p>
    <w:sectPr w:rsidR="000060E9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20B" w:rsidRDefault="0038520B">
      <w:pPr>
        <w:spacing w:after="0" w:line="240" w:lineRule="auto"/>
      </w:pPr>
      <w:r>
        <w:separator/>
      </w:r>
    </w:p>
  </w:endnote>
  <w:endnote w:type="continuationSeparator" w:id="0">
    <w:p w:rsidR="0038520B" w:rsidRDefault="00385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20B" w:rsidRDefault="0038520B">
      <w:pPr>
        <w:spacing w:after="0" w:line="240" w:lineRule="auto"/>
      </w:pPr>
      <w:r>
        <w:separator/>
      </w:r>
    </w:p>
  </w:footnote>
  <w:footnote w:type="continuationSeparator" w:id="0">
    <w:p w:rsidR="0038520B" w:rsidRDefault="00385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E9" w:rsidRDefault="0038520B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0060E9" w:rsidRPr="002C4363" w:rsidRDefault="000060E9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0060E9" w:rsidRPr="002C4363" w:rsidRDefault="000060E9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0060E9" w:rsidRDefault="000060E9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26DB4735"/>
    <w:multiLevelType w:val="hybridMultilevel"/>
    <w:tmpl w:val="FB92B332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0E9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20B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1099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A6848"/>
    <w:rsid w:val="007B4978"/>
    <w:rsid w:val="007B551A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4417"/>
    <w:rsid w:val="00E456ED"/>
    <w:rsid w:val="00E4620A"/>
    <w:rsid w:val="00E46BF4"/>
    <w:rsid w:val="00E6075E"/>
    <w:rsid w:val="00E76032"/>
    <w:rsid w:val="00EC015C"/>
    <w:rsid w:val="00EC4C37"/>
    <w:rsid w:val="00EC6BF1"/>
    <w:rsid w:val="00ED65FA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1367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4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5</cp:revision>
  <cp:lastPrinted>2013-08-26T09:35:00Z</cp:lastPrinted>
  <dcterms:created xsi:type="dcterms:W3CDTF">2013-08-24T19:25:00Z</dcterms:created>
  <dcterms:modified xsi:type="dcterms:W3CDTF">2013-08-26T09:35:00Z</dcterms:modified>
</cp:coreProperties>
</file>